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88" w:rsidRDefault="00767288" w:rsidP="00767288">
      <w:pPr>
        <w:spacing w:before="100" w:beforeAutospacing="1" w:after="100" w:afterAutospacing="1" w:line="360" w:lineRule="auto"/>
        <w:jc w:val="both"/>
      </w:pPr>
    </w:p>
    <w:p w:rsidR="00767288" w:rsidRPr="005F2D67" w:rsidRDefault="0035073B" w:rsidP="00CB2745">
      <w:pPr>
        <w:pStyle w:val="Nagweklubstopka0"/>
        <w:shd w:val="clear" w:color="auto" w:fill="auto"/>
        <w:spacing w:line="240" w:lineRule="auto"/>
        <w:rPr>
          <w:rFonts w:ascii="Lato" w:hAnsi="Lato"/>
          <w:sz w:val="22"/>
          <w:szCs w:val="22"/>
        </w:rPr>
      </w:pPr>
      <w:r>
        <w:rPr>
          <w:rStyle w:val="Nagweklubstopka1"/>
          <w:rFonts w:ascii="Lato" w:hAnsi="Lato"/>
          <w:sz w:val="22"/>
          <w:szCs w:val="22"/>
        </w:rPr>
        <w:t>Znak sprawy OPS.271.4</w:t>
      </w:r>
      <w:r w:rsidR="00CB2745" w:rsidRPr="005F2D67">
        <w:rPr>
          <w:rStyle w:val="Nagweklubstopka1"/>
          <w:rFonts w:ascii="Lato" w:hAnsi="Lato"/>
          <w:sz w:val="22"/>
          <w:szCs w:val="22"/>
        </w:rPr>
        <w:t xml:space="preserve">.2022  </w:t>
      </w:r>
      <w:r w:rsidR="005F2D67">
        <w:rPr>
          <w:rStyle w:val="Nagweklubstopka1"/>
          <w:rFonts w:ascii="Lato" w:hAnsi="Lato"/>
          <w:sz w:val="22"/>
          <w:szCs w:val="22"/>
        </w:rPr>
        <w:t xml:space="preserve">                     </w:t>
      </w:r>
      <w:r w:rsidR="00767288" w:rsidRPr="005F2D67">
        <w:rPr>
          <w:rStyle w:val="Nagweklubstopka1"/>
          <w:rFonts w:ascii="Lato" w:hAnsi="Lato"/>
          <w:sz w:val="22"/>
          <w:szCs w:val="22"/>
        </w:rPr>
        <w:t>Załącznik nr 9 — wzór Protokołu odbycia wizji lokalnej</w:t>
      </w:r>
    </w:p>
    <w:p w:rsidR="00767288" w:rsidRDefault="00767288" w:rsidP="00767288">
      <w:pPr>
        <w:spacing w:before="100" w:beforeAutospacing="1" w:after="100" w:afterAutospacing="1" w:line="360" w:lineRule="auto"/>
        <w:jc w:val="right"/>
      </w:pPr>
      <w:bookmarkStart w:id="0" w:name="_GoBack"/>
      <w:bookmarkEnd w:id="0"/>
    </w:p>
    <w:p w:rsidR="00767288" w:rsidRPr="00767288" w:rsidRDefault="007F1479" w:rsidP="00767288">
      <w:pPr>
        <w:spacing w:before="100" w:beforeAutospacing="1" w:after="100" w:afterAutospacing="1" w:line="360" w:lineRule="auto"/>
        <w:jc w:val="both"/>
        <w:rPr>
          <w:rFonts w:ascii="Lato" w:eastAsia="Times New Roman" w:hAnsi="Lato" w:cs="Times New Roman"/>
          <w:color w:val="auto"/>
          <w:sz w:val="22"/>
          <w:szCs w:val="22"/>
          <w:lang w:bidi="ar-SA"/>
        </w:rPr>
      </w:pPr>
      <w:r w:rsidRPr="00767288">
        <w:rPr>
          <w:rFonts w:ascii="Lato" w:hAnsi="Lato"/>
          <w:sz w:val="22"/>
          <w:szCs w:val="22"/>
        </w:rPr>
        <w:t>PROTOKÓŁ ODBYCIA WIZJI LOKALNEJ W RAMACH POSTĘPOWANIA, KTÓREGO PRZEDMIOTEM JEST:</w:t>
      </w:r>
      <w:r w:rsidR="00767288" w:rsidRPr="00767288">
        <w:rPr>
          <w:rFonts w:ascii="Lato" w:hAnsi="Lato"/>
          <w:sz w:val="22"/>
          <w:szCs w:val="22"/>
        </w:rPr>
        <w:t xml:space="preserve"> Remont mieszkania z przeznaczeniem na mieszkanie chronione wspierane przy ul. Słowiańskiej 31/1 w Nysie w ramach </w:t>
      </w:r>
      <w:r w:rsidR="00767288">
        <w:rPr>
          <w:rFonts w:ascii="Lato" w:hAnsi="Lato"/>
          <w:sz w:val="22"/>
          <w:szCs w:val="22"/>
        </w:rPr>
        <w:t>„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 xml:space="preserve">Projekt partnerski  </w:t>
      </w:r>
      <w:r w:rsidR="00767288" w:rsidRPr="00767288">
        <w:rPr>
          <w:rFonts w:ascii="Lato" w:eastAsia="Times New Roman" w:hAnsi="Lato" w:cs="Times New Roman"/>
          <w:b/>
          <w:bCs/>
          <w:color w:val="auto"/>
          <w:sz w:val="22"/>
          <w:szCs w:val="22"/>
          <w:lang w:bidi="ar-SA"/>
        </w:rPr>
        <w:t xml:space="preserve">„Nie – Sami – Dzielni – rozwój usług społecznych oraz wspierających osoby niesamodzielne” 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 w ramach Regionalnego Programu Operacyjnego Województwa Opolskiego na lata 2014-2020, Oś priorytetowa VIII-Integracja Społeczna, współfinansowanego z Europejskiego Funduszu Społecznego</w:t>
      </w:r>
      <w:r w:rsid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”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.</w:t>
      </w:r>
    </w:p>
    <w:p w:rsidR="00D32C68" w:rsidRPr="00767288" w:rsidRDefault="00D32C68" w:rsidP="00767288">
      <w:pPr>
        <w:pStyle w:val="Teksttreci30"/>
        <w:shd w:val="clear" w:color="auto" w:fill="auto"/>
        <w:spacing w:after="257" w:line="360" w:lineRule="auto"/>
        <w:rPr>
          <w:rFonts w:ascii="Lato" w:hAnsi="Lato"/>
        </w:rPr>
      </w:pPr>
    </w:p>
    <w:p w:rsidR="00D32C68" w:rsidRPr="00767288" w:rsidRDefault="007F1479" w:rsidP="00767288">
      <w:pPr>
        <w:pStyle w:val="Teksttreci20"/>
        <w:shd w:val="clear" w:color="auto" w:fill="auto"/>
        <w:tabs>
          <w:tab w:val="left" w:leader="dot" w:pos="2256"/>
          <w:tab w:val="left" w:leader="dot" w:pos="5726"/>
        </w:tabs>
        <w:spacing w:before="0" w:after="63" w:line="360" w:lineRule="auto"/>
        <w:ind w:firstLine="0"/>
        <w:rPr>
          <w:rFonts w:ascii="Lato" w:hAnsi="Lato"/>
        </w:rPr>
      </w:pPr>
      <w:r w:rsidRPr="00767288">
        <w:rPr>
          <w:rFonts w:ascii="Lato" w:hAnsi="Lato"/>
        </w:rPr>
        <w:t>W dniu</w:t>
      </w:r>
      <w:r w:rsidRPr="00767288">
        <w:rPr>
          <w:rFonts w:ascii="Lato" w:hAnsi="Lato"/>
        </w:rPr>
        <w:tab/>
        <w:t>w godzinach</w:t>
      </w:r>
      <w:r w:rsidRPr="00767288">
        <w:rPr>
          <w:rFonts w:ascii="Lato" w:hAnsi="Lato"/>
        </w:rPr>
        <w:tab/>
        <w:t xml:space="preserve">w </w:t>
      </w:r>
      <w:r w:rsidR="00767288" w:rsidRPr="00767288">
        <w:rPr>
          <w:rFonts w:ascii="Lato" w:hAnsi="Lato"/>
        </w:rPr>
        <w:t>Nysie</w:t>
      </w:r>
      <w:r w:rsidRPr="00767288">
        <w:rPr>
          <w:rFonts w:ascii="Lato" w:hAnsi="Lato"/>
        </w:rPr>
        <w:t xml:space="preserve"> przy ul.</w:t>
      </w:r>
      <w:r w:rsidR="00767288" w:rsidRPr="00767288">
        <w:rPr>
          <w:rFonts w:ascii="Lato" w:hAnsi="Lato"/>
        </w:rPr>
        <w:t xml:space="preserve"> Słowiańskiej 31/1</w:t>
      </w:r>
      <w:r w:rsidRPr="00767288">
        <w:rPr>
          <w:rFonts w:ascii="Lato" w:hAnsi="Lato"/>
        </w:rPr>
        <w:t xml:space="preserve"> odbyła się wizja </w:t>
      </w:r>
      <w:r w:rsidR="00767288">
        <w:rPr>
          <w:rFonts w:ascii="Lato" w:hAnsi="Lato"/>
        </w:rPr>
        <w:t>mieszkania przeznaczonego</w:t>
      </w:r>
      <w:r w:rsidR="00767288" w:rsidRPr="00767288">
        <w:rPr>
          <w:rFonts w:ascii="Lato" w:hAnsi="Lato"/>
        </w:rPr>
        <w:t xml:space="preserve"> do remontu</w:t>
      </w:r>
      <w:r w:rsidRPr="00767288">
        <w:rPr>
          <w:rFonts w:ascii="Lato" w:hAnsi="Lato"/>
        </w:rPr>
        <w:t xml:space="preserve">, w ramach której Wykonawca zapoznał się ze stanem faktycznym </w:t>
      </w:r>
      <w:r w:rsidR="00767288" w:rsidRPr="00767288">
        <w:rPr>
          <w:rFonts w:ascii="Lato" w:hAnsi="Lato"/>
        </w:rPr>
        <w:t xml:space="preserve">lokalu </w:t>
      </w:r>
      <w:r w:rsidRPr="00767288">
        <w:rPr>
          <w:rFonts w:ascii="Lato" w:hAnsi="Lato"/>
        </w:rPr>
        <w:t>oraz Zamawiający przedstawił Wykonawcy do wglądu następującą dokumentację:</w:t>
      </w:r>
    </w:p>
    <w:p w:rsidR="00D32C68" w:rsidRPr="00767288" w:rsidRDefault="007F1479" w:rsidP="00767288">
      <w:pPr>
        <w:pStyle w:val="Teksttreci20"/>
        <w:numPr>
          <w:ilvl w:val="0"/>
          <w:numId w:val="1"/>
        </w:numPr>
        <w:shd w:val="clear" w:color="auto" w:fill="auto"/>
        <w:tabs>
          <w:tab w:val="left" w:pos="878"/>
        </w:tabs>
        <w:spacing w:before="0" w:after="257" w:line="360" w:lineRule="auto"/>
        <w:ind w:left="880"/>
        <w:rPr>
          <w:rFonts w:ascii="Lato" w:hAnsi="Lato"/>
        </w:rPr>
      </w:pPr>
      <w:r w:rsidRPr="00767288">
        <w:rPr>
          <w:rFonts w:ascii="Lato" w:hAnsi="Lato"/>
        </w:rPr>
        <w:t xml:space="preserve">Kompleksowa dokumentacja </w:t>
      </w:r>
      <w:r w:rsidR="00767288" w:rsidRPr="00767288">
        <w:rPr>
          <w:rFonts w:ascii="Lato" w:hAnsi="Lato"/>
        </w:rPr>
        <w:t xml:space="preserve">-Projekt </w:t>
      </w:r>
      <w:proofErr w:type="spellStart"/>
      <w:r w:rsidR="00767288">
        <w:rPr>
          <w:rFonts w:ascii="Lato" w:hAnsi="Lato"/>
        </w:rPr>
        <w:t>Architektoniczno</w:t>
      </w:r>
      <w:proofErr w:type="spellEnd"/>
      <w:r w:rsidR="00767288" w:rsidRPr="00767288">
        <w:rPr>
          <w:rFonts w:ascii="Lato" w:hAnsi="Lato"/>
        </w:rPr>
        <w:t xml:space="preserve"> - Budowalny dot. remontu mieszkania</w:t>
      </w:r>
      <w:r w:rsidR="00767288">
        <w:rPr>
          <w:rFonts w:ascii="Lato" w:hAnsi="Lato"/>
        </w:rPr>
        <w:t xml:space="preserve"> przy ul. Słowiańskiej 31/1 w Nysie</w:t>
      </w:r>
      <w:r w:rsidR="00767288" w:rsidRPr="00767288">
        <w:rPr>
          <w:rFonts w:ascii="Lato" w:hAnsi="Lato"/>
        </w:rPr>
        <w:t>.</w:t>
      </w:r>
    </w:p>
    <w:p w:rsidR="00767288" w:rsidRDefault="007F1479" w:rsidP="00767288">
      <w:pPr>
        <w:pStyle w:val="Teksttreci20"/>
        <w:shd w:val="clear" w:color="auto" w:fill="auto"/>
        <w:spacing w:before="0" w:after="28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W wizji lokalnej uczestniczyły następujące osoby:</w:t>
      </w:r>
    </w:p>
    <w:p w:rsidR="00D32C68" w:rsidRPr="00767288" w:rsidRDefault="007F1479" w:rsidP="00767288">
      <w:pPr>
        <w:pStyle w:val="Teksttreci20"/>
        <w:shd w:val="clear" w:color="auto" w:fill="auto"/>
        <w:spacing w:before="0" w:after="188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Z ramienia Zamawiającego (imię, nazwisko, stanowisko, podpis):</w:t>
      </w:r>
    </w:p>
    <w:p w:rsidR="00D32C68" w:rsidRPr="00767288" w:rsidRDefault="007F1479" w:rsidP="00767288">
      <w:pPr>
        <w:pStyle w:val="Teksttreci20"/>
        <w:shd w:val="clear" w:color="auto" w:fill="auto"/>
        <w:spacing w:before="0" w:after="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Z ramienia Wykonawcy/Oferenta (imię, nazwisko, stanowisko, podpis):</w:t>
      </w:r>
    </w:p>
    <w:sectPr w:rsidR="00D32C68" w:rsidRPr="00767288">
      <w:headerReference w:type="default" r:id="rId7"/>
      <w:footerReference w:type="default" r:id="rId8"/>
      <w:pgSz w:w="11900" w:h="16840"/>
      <w:pgMar w:top="1378" w:right="1383" w:bottom="2242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2AC" w:rsidRDefault="00A902AC">
      <w:r>
        <w:separator/>
      </w:r>
    </w:p>
  </w:endnote>
  <w:endnote w:type="continuationSeparator" w:id="0">
    <w:p w:rsidR="00A902AC" w:rsidRDefault="00A9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C68" w:rsidRDefault="00767288" w:rsidP="00767288">
    <w:pPr>
      <w:jc w:val="center"/>
      <w:rPr>
        <w:sz w:val="2"/>
        <w:szCs w:val="2"/>
      </w:rPr>
    </w:pPr>
    <w:r>
      <w:rPr>
        <w:noProof/>
        <w:lang w:bidi="ar-SA"/>
      </w:rPr>
      <w:drawing>
        <wp:inline distT="0" distB="0" distL="0" distR="0" wp14:anchorId="750AEAE0" wp14:editId="3EE1771B">
          <wp:extent cx="1952625" cy="419100"/>
          <wp:effectExtent l="0" t="0" r="9525" b="0"/>
          <wp:docPr id="5" name="Obraz 5" descr="cid:image002.png@01D8499D.D1FCD3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2.png@01D8499D.D1FCD31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2745"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6014085</wp:posOffset>
              </wp:positionH>
              <wp:positionV relativeFrom="page">
                <wp:posOffset>9961245</wp:posOffset>
              </wp:positionV>
              <wp:extent cx="619760" cy="149860"/>
              <wp:effectExtent l="3810" t="0" r="381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C68" w:rsidRDefault="00D32C68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473.55pt;margin-top:784.35pt;width:48.8pt;height:11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932qgIAAK0FAAAOAAAAZHJzL2Uyb0RvYy54bWysVG1vmzAQ/j5p/8Hyd8pLCQFUUrUhTJO6&#10;F6ndD3DABGtgI9sNdFP/+84mpE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" filled="f" stroked="f">
              <v:textbox style="mso-fit-shape-to-text:t" inset="0,0,0,0">
                <w:txbxContent>
                  <w:p w:rsidR="00D32C68" w:rsidRDefault="00D32C68">
                    <w:pPr>
                      <w:pStyle w:val="Nagweklubstopka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2AC" w:rsidRDefault="00A902AC"/>
  </w:footnote>
  <w:footnote w:type="continuationSeparator" w:id="0">
    <w:p w:rsidR="00A902AC" w:rsidRDefault="00A902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288" w:rsidRDefault="00767288">
    <w:pPr>
      <w:rPr>
        <w:sz w:val="2"/>
        <w:szCs w:val="2"/>
      </w:rPr>
    </w:pPr>
  </w:p>
  <w:p w:rsidR="00767288" w:rsidRDefault="00767288">
    <w:pPr>
      <w:rPr>
        <w:sz w:val="2"/>
        <w:szCs w:val="2"/>
      </w:rPr>
    </w:pPr>
  </w:p>
  <w:p w:rsidR="00767288" w:rsidRDefault="00767288">
    <w:pPr>
      <w:rPr>
        <w:sz w:val="2"/>
        <w:szCs w:val="2"/>
      </w:rPr>
    </w:pPr>
  </w:p>
  <w:p w:rsidR="00D32C68" w:rsidRDefault="00767288">
    <w:pPr>
      <w:rPr>
        <w:sz w:val="2"/>
        <w:szCs w:val="2"/>
      </w:rPr>
    </w:pPr>
    <w:r>
      <w:rPr>
        <w:noProof/>
        <w:lang w:bidi="ar-SA"/>
      </w:rPr>
      <w:drawing>
        <wp:anchor distT="0" distB="0" distL="114300" distR="114300" simplePos="0" relativeHeight="314574465" behindDoc="1" locked="0" layoutInCell="1" allowOverlap="1" wp14:anchorId="5B05AF61" wp14:editId="04260E0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613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1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2745"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476250</wp:posOffset>
              </wp:positionV>
              <wp:extent cx="60325" cy="149860"/>
              <wp:effectExtent l="127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C68" w:rsidRDefault="00D32C68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6.6pt;margin-top:37.5pt;width:4.75pt;height:11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" filled="f" stroked="f">
              <v:textbox style="mso-fit-shape-to-text:t" inset="0,0,0,0">
                <w:txbxContent>
                  <w:p w:rsidR="00D32C68" w:rsidRDefault="00D32C68">
                    <w:pPr>
                      <w:pStyle w:val="Nagweklubstopka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66410E"/>
    <w:multiLevelType w:val="multilevel"/>
    <w:tmpl w:val="F74CB932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68"/>
    <w:rsid w:val="00255CC9"/>
    <w:rsid w:val="0035073B"/>
    <w:rsid w:val="004C0770"/>
    <w:rsid w:val="005F2D67"/>
    <w:rsid w:val="00767288"/>
    <w:rsid w:val="007F1479"/>
    <w:rsid w:val="00A902AC"/>
    <w:rsid w:val="00CA2116"/>
    <w:rsid w:val="00CB2745"/>
    <w:rsid w:val="00D32C68"/>
    <w:rsid w:val="00D3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F7762F-2840-49A7-9637-AE9D340F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Garamond" w:eastAsia="Garamond" w:hAnsi="Garamond" w:cs="Garamond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60" w:line="370" w:lineRule="exact"/>
      <w:jc w:val="both"/>
    </w:pPr>
    <w:rPr>
      <w:rFonts w:ascii="Garamond" w:eastAsia="Garamond" w:hAnsi="Garamond" w:cs="Garamond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36" w:lineRule="exact"/>
    </w:pPr>
    <w:rPr>
      <w:rFonts w:ascii="Garamond" w:eastAsia="Garamond" w:hAnsi="Garamond" w:cs="Garamond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60" w:after="160" w:line="248" w:lineRule="exact"/>
      <w:ind w:hanging="280"/>
      <w:jc w:val="both"/>
    </w:pPr>
    <w:rPr>
      <w:rFonts w:ascii="Garamond" w:eastAsia="Garamond" w:hAnsi="Garamond" w:cs="Garamond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672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28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672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728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499D.D1FCD31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Bednarz</dc:creator>
  <cp:keywords/>
  <cp:lastModifiedBy>E.Urbaniak</cp:lastModifiedBy>
  <cp:revision>7</cp:revision>
  <dcterms:created xsi:type="dcterms:W3CDTF">2022-08-30T09:31:00Z</dcterms:created>
  <dcterms:modified xsi:type="dcterms:W3CDTF">2022-10-17T09:14:00Z</dcterms:modified>
</cp:coreProperties>
</file>